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2.png"/>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f2ed66d" w14:textId="3f2ed66d">
      <w:pPr>
        <w:jc w:val="center"/>
        <w15:collapsed w:val="false"/>
      </w:pPr>
      <w:r>
        <w:rPr>
          <w:rFonts w:ascii="Microsoft YaHei" w:hAnsi="Microsoft YaHei" w:eastAsia="Microsoft YaHei" w:cs="Microsoft YaHei"/>
          <w:b/>
          <w:color w:val="000000"/>
          <w:sz w:val="26"/>
          <w:szCs w:val="26"/>
        </w:rPr>
        <w:t>辞职报告表格范文_辞职报告表格模板</w:t>
      </w:r>
    </w:p>
    <w:p>
      <w:pPr>
        <w:jc w:val="left"/>
      </w:pPr>
      <w:r>
        <w:rPr>
          <w:rFonts w:ascii="simsun" w:hAnsi="simsun" w:eastAsia="simsun" w:cs="simsun"/>
          <w:color w:val="000000"/>
          <w:sz w:val="24"/>
          <w:szCs w:val="24"/>
        </w:rPr>
        <w:t xml:space="preserve">　　辞职作为一项法定权利，成为劳动者在劳动力市场上自由流动的法宝。要怎么写辞职报告呢?下面是由学习啦小编收集整理的辞职报告表格范文，仅供参考。</w:t>
      </w:r>
    </w:p>
    <w:p>
      <w:r>
        <w:drawing>
          <wp:inline distT="0" distB="0" distL="0" distR="0">
            <wp:extent cx="5943600" cy="415526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2"/>
                    <a:stretch>
                      <a:fillRect/>
                    </a:stretch>
                  </pic:blipFill>
                  <pic:spPr>
                    <a:xfrm>
                      <a:off x="0" y="0"/>
                      <a:ext cx="5943600" cy="4155260"/>
                    </a:xfrm>
                    <a:prstGeom prst="rect">
                      <a:avLst/>
                    </a:prstGeom>
                  </pic:spPr>
                </pic:pic>
              </a:graphicData>
            </a:graphic>
          </wp:inline>
        </w:drawing>
      </w:r>
    </w:p>
    <w:p>
      <w:pPr>
        <w:jc w:val="left"/>
      </w:pPr>
      <w:r>
        <w:rPr>
          <w:rFonts w:ascii="simsun" w:hAnsi="simsun" w:eastAsia="simsun" w:cs="simsun"/>
          <w:b/>
          <w:color w:val="000000"/>
          <w:sz w:val="24"/>
          <w:szCs w:val="24"/>
        </w:rPr>
        <w:t>　　辞职报告表格范文1</w:t>
      </w:r>
    </w:p>
    <w:p>
      <w:pPr>
        <w:jc w:val="left"/>
      </w:pPr>
      <w:r>
        <w:rPr>
          <w:rFonts w:ascii="simsun" w:hAnsi="simsun" w:eastAsia="simsun" w:cs="simsun"/>
          <w:color w:val="000000"/>
          <w:sz w:val="24"/>
          <w:szCs w:val="24"/>
        </w:rPr>
        <w:t xml:space="preserve">　　尊敬的领导：</w:t>
      </w:r>
    </w:p>
    <w:p>
      <w:pPr>
        <w:jc w:val="left"/>
      </w:pPr>
      <w:r>
        <w:rPr>
          <w:rFonts w:ascii="simsun" w:hAnsi="simsun" w:eastAsia="simsun" w:cs="simsun"/>
          <w:color w:val="000000"/>
          <w:sz w:val="24"/>
          <w:szCs w:val="24"/>
        </w:rPr>
        <w:t xml:space="preserve">　　从20xx年x月至今，进入公司半年的时间，得到公司及水电家园项目部各位同事的多方帮助，我非常感谢各位同事。</w:t>
      </w:r>
    </w:p>
    <w:p>
      <w:pPr>
        <w:jc w:val="left"/>
      </w:pPr>
      <w:r>
        <w:rPr>
          <w:rFonts w:ascii="simsun" w:hAnsi="simsun" w:eastAsia="simsun" w:cs="simsun"/>
          <w:color w:val="000000"/>
          <w:sz w:val="24"/>
          <w:szCs w:val="24"/>
        </w:rPr>
        <w:t xml:space="preserve">　　在过去的半年时间，我在水电家园项目部工作的很开心，感觉项目的气氛就和一个大家庭一样，大家相处的融洽和睦，同时在项目也学会了与同事相处，如何与分包员工建立良好关系等方面的东西。并在项目的半年时间里，利用项目给予良好的学习时间，学习一些新知识充实自己，并增加生活和工作的实践经验。我对公司和项目的照顾表示真心的感谢!</w:t>
      </w:r>
    </w:p>
    <w:p>
      <w:pPr>
        <w:jc w:val="left"/>
      </w:pPr>
      <w:r>
        <w:rPr>
          <w:rFonts w:ascii="simsun" w:hAnsi="simsun" w:eastAsia="simsun" w:cs="simsun"/>
          <w:color w:val="000000"/>
          <w:sz w:val="24"/>
          <w:szCs w:val="24"/>
        </w:rPr>
        <w:t xml:space="preserve">　　在经过半年的时间，公司给予了我很好的机会，让自己学习工程方面的运作，但由于自身缺乏工程上面的经验，自己没能为水电家园项目做出该有的贡献，自身愧对公司及项目的培养。</w:t>
      </w:r>
    </w:p>
    <w:p>
      <w:pPr>
        <w:jc w:val="left"/>
      </w:pPr>
      <w:r>
        <w:rPr>
          <w:rFonts w:ascii="simsun" w:hAnsi="simsun" w:eastAsia="simsun" w:cs="simsun"/>
          <w:color w:val="000000"/>
          <w:sz w:val="24"/>
          <w:szCs w:val="24"/>
        </w:rPr>
        <w:t xml:space="preserve">　　由于我个人的感觉，在过去的半年时间里表现不能使自己满意，感觉愧对公司及项目的照顾，自己也在项目安全部没有贡献，觉得自己差距还很大，在项目需求上能力不够。所以，自己慎重考虑，为了自己和公司考虑，自己现向公司及项目提出辞职，望公司及项目给予批准。</w:t>
      </w:r>
    </w:p>
    <w:p>
      <w:pPr>
        <w:jc w:val="left"/>
      </w:pPr>
      <w:r>
        <w:rPr>
          <w:rFonts w:ascii="simsun" w:hAnsi="simsun" w:eastAsia="simsun" w:cs="simsun"/>
          <w:color w:val="000000"/>
          <w:sz w:val="24"/>
          <w:szCs w:val="24"/>
        </w:rPr>
        <w:t xml:space="preserve">　　申请人：辞职报告</w:t>
      </w:r>
    </w:p>
    <w:p>
      <w:pPr>
        <w:jc w:val="left"/>
      </w:pPr>
      <w:r>
        <w:rPr>
          <w:rFonts w:ascii="simsun" w:hAnsi="simsun" w:eastAsia="simsun" w:cs="simsun"/>
          <w:color w:val="000000"/>
          <w:sz w:val="24"/>
          <w:szCs w:val="24"/>
        </w:rPr>
        <w:t xml:space="preserve">　　××××年××月××日</w:t>
      </w:r>
    </w:p>
    <w:p>
      <w:pPr>
        <w:jc w:val="left"/>
      </w:pPr>
      <w:r>
        <w:rPr>
          <w:rFonts w:ascii="simsun" w:hAnsi="simsun" w:eastAsia="simsun" w:cs="simsun"/>
          <w:b/>
          <w:color w:val="000000"/>
          <w:sz w:val="24"/>
          <w:szCs w:val="24"/>
        </w:rPr>
        <w:t>　　辞职报告表格范文2</w:t>
      </w:r>
    </w:p>
    <w:p>
      <w:pPr>
        <w:jc w:val="left"/>
      </w:pPr>
      <w:r>
        <w:rPr>
          <w:rFonts w:ascii="simsun" w:hAnsi="simsun" w:eastAsia="simsun" w:cs="simsun"/>
          <w:color w:val="000000"/>
          <w:sz w:val="24"/>
          <w:szCs w:val="24"/>
        </w:rPr>
        <w:t xml:space="preserve">　　尊敬的领导：</w:t>
      </w:r>
    </w:p>
    <w:p>
      <w:pPr>
        <w:jc w:val="left"/>
      </w:pPr>
      <w:r>
        <w:rPr>
          <w:rFonts w:ascii="simsun" w:hAnsi="simsun" w:eastAsia="simsun" w:cs="simsun"/>
          <w:color w:val="000000"/>
          <w:sz w:val="24"/>
          <w:szCs w:val="24"/>
        </w:rPr>
        <w:t xml:space="preserve">　　您好!</w:t>
      </w:r>
    </w:p>
    <w:p>
      <w:pPr>
        <w:jc w:val="left"/>
      </w:pPr>
      <w:r>
        <w:rPr>
          <w:rFonts w:ascii="simsun" w:hAnsi="simsun" w:eastAsia="simsun" w:cs="simsun"/>
          <w:color w:val="000000"/>
          <w:sz w:val="24"/>
          <w:szCs w:val="24"/>
        </w:rPr>
        <w:t xml:space="preserve">　　首先感谢您在百忙之中抽出时间阅读我的辞职信。</w:t>
      </w:r>
    </w:p>
    <w:p>
      <w:pPr>
        <w:jc w:val="left"/>
      </w:pPr>
      <w:r>
        <w:rPr>
          <w:rFonts w:ascii="simsun" w:hAnsi="simsun" w:eastAsia="simsun" w:cs="simsun"/>
          <w:color w:val="000000"/>
          <w:sz w:val="24"/>
          <w:szCs w:val="24"/>
        </w:rPr>
        <w:t xml:space="preserve">　　自我去年进入公司之后，由于领导对我的关心、指导和信任，使我有了这样的工作平台机会，获得了很多机遇和挑战。经过这段时间在公司的工作，我在各方面学到了很多知识，积累了一定的经验，对此我深表感激。</w:t>
      </w:r>
    </w:p>
    <w:p>
      <w:pPr>
        <w:jc w:val="left"/>
      </w:pPr>
      <w:r>
        <w:rPr>
          <w:rFonts w:ascii="simsun" w:hAnsi="simsun" w:eastAsia="simsun" w:cs="simsun"/>
          <w:color w:val="000000"/>
          <w:sz w:val="24"/>
          <w:szCs w:val="24"/>
        </w:rPr>
        <w:t xml:space="preserve">　　由于自身存在很多尚不完善的地方，想通过继续学习来进一步加强自己的能力。为了不因为我个人原因而影响公司的工作，决定在2013年6月9日辞去目前的工作。我知道这个过程会给公司带来一定程度上的不便，对此我深表歉意。</w:t>
      </w:r>
    </w:p>
    <w:p>
      <w:pPr>
        <w:jc w:val="left"/>
      </w:pPr>
      <w:r>
        <w:rPr>
          <w:rFonts w:ascii="simsun" w:hAnsi="simsun" w:eastAsia="simsun" w:cs="simsun"/>
          <w:color w:val="000000"/>
          <w:sz w:val="24"/>
          <w:szCs w:val="24"/>
        </w:rPr>
        <w:t xml:space="preserve">　　我会尽快完成工作交接，以减少因我的离职而给公司带来的不便。为了尽量减少对现有工作造成的影响，在此期间，如果有同事对我以前的工作有任何疑问，我将及时做出答复。</w:t>
      </w:r>
    </w:p>
    <w:p>
      <w:pPr>
        <w:jc w:val="left"/>
      </w:pPr>
      <w:r>
        <w:rPr>
          <w:rFonts w:ascii="simsun" w:hAnsi="simsun" w:eastAsia="simsun" w:cs="simsun"/>
          <w:color w:val="000000"/>
          <w:sz w:val="24"/>
          <w:szCs w:val="24"/>
        </w:rPr>
        <w:t xml:space="preserve">　　非常感谢领导在这段时间里对我的教导和照顾。在凯悦公司的这段经历于我而言非常珍贵。将来无论什么时候，我都会为自己曾经是凯悦公司的一员感到荣幸。我确信这段工作经历将是我整个职业生涯发展中相当重要的一部分。</w:t>
      </w:r>
    </w:p>
    <w:p>
      <w:pPr>
        <w:jc w:val="left"/>
      </w:pPr>
      <w:r>
        <w:rPr>
          <w:rFonts w:ascii="simsun" w:hAnsi="simsun" w:eastAsia="simsun" w:cs="simsun"/>
          <w:color w:val="000000"/>
          <w:sz w:val="24"/>
          <w:szCs w:val="24"/>
        </w:rPr>
        <w:t xml:space="preserve">　　祝公司领导和所有同事身体健康、工作顺利!祝凯悦公司的业绩蒸蒸日上!并再次对我的离职给公司带来的不便表示歉意，同时我也希望公司能够理解我的实际情况，对我的申请予以考虑并批准。</w:t>
      </w:r>
    </w:p>
    <w:p>
      <w:pPr>
        <w:jc w:val="left"/>
      </w:pPr>
      <w:r>
        <w:rPr>
          <w:rFonts w:ascii="simsun" w:hAnsi="simsun" w:eastAsia="simsun" w:cs="simsun"/>
          <w:color w:val="000000"/>
          <w:sz w:val="24"/>
          <w:szCs w:val="24"/>
        </w:rPr>
        <w:t xml:space="preserve">　　申请人：辞职报告</w:t>
      </w:r>
    </w:p>
    <w:p>
      <w:pPr>
        <w:jc w:val="left"/>
      </w:pPr>
      <w:r>
        <w:rPr>
          <w:rFonts w:ascii="simsun" w:hAnsi="simsun" w:eastAsia="simsun" w:cs="simsun"/>
          <w:color w:val="000000"/>
          <w:sz w:val="24"/>
          <w:szCs w:val="24"/>
        </w:rPr>
        <w:t xml:space="preserve">　　××××年××月××日</w:t>
      </w:r>
    </w:p>
    <w:p>
      <w:pPr>
        <w:jc w:val="left"/>
      </w:pPr>
      <w:r>
        <w:rPr>
          <w:rFonts w:ascii="simsun" w:hAnsi="simsun" w:eastAsia="simsun" w:cs="simsun"/>
          <w:b/>
          <w:color w:val="000000"/>
          <w:sz w:val="24"/>
          <w:szCs w:val="24"/>
        </w:rPr>
        <w:t>　　辞职报告表格范文3</w:t>
      </w:r>
    </w:p>
    <w:p>
      <w:pPr>
        <w:jc w:val="left"/>
      </w:pPr>
      <w:r>
        <w:rPr>
          <w:rFonts w:ascii="simsun" w:hAnsi="simsun" w:eastAsia="simsun" w:cs="simsun"/>
          <w:color w:val="000000"/>
          <w:sz w:val="24"/>
          <w:szCs w:val="24"/>
        </w:rPr>
        <w:t xml:space="preserve">　　尊敬的领导：</w:t>
      </w:r>
    </w:p>
    <w:p>
      <w:pPr>
        <w:jc w:val="left"/>
      </w:pPr>
      <w:r>
        <w:rPr>
          <w:rFonts w:ascii="simsun" w:hAnsi="simsun" w:eastAsia="simsun" w:cs="simsun"/>
          <w:color w:val="000000"/>
          <w:sz w:val="24"/>
          <w:szCs w:val="24"/>
        </w:rPr>
        <w:t xml:space="preserve">　　我是怀着十分复杂的心情写这封辞职报告的。自我进入公司之后，由于您对我的关心、指导和信任，使我获得了很多机遇和挑战。经过这段时间在公司的工作，我在软件开发领域学到了很多知识，积累了一定的经验，对此我深表感激。</w:t>
      </w:r>
    </w:p>
    <w:p>
      <w:pPr>
        <w:jc w:val="left"/>
      </w:pPr>
      <w:r>
        <w:rPr>
          <w:rFonts w:ascii="simsun" w:hAnsi="simsun" w:eastAsia="simsun" w:cs="simsun"/>
          <w:color w:val="000000"/>
          <w:sz w:val="24"/>
          <w:szCs w:val="24"/>
        </w:rPr>
        <w:t xml:space="preserve">　　由于我自身能力的不足，近期的工作让我觉得力不从心。为此，我进行了长时间的思考，觉得公司目前的工作安排和我自己之前做的职业规划并不完全一致，而自己对一个新的领域也缺乏学习的兴趣。</w:t>
      </w:r>
    </w:p>
    <w:p>
      <w:pPr>
        <w:jc w:val="left"/>
      </w:pPr>
      <w:r>
        <w:rPr>
          <w:rFonts w:ascii="simsun" w:hAnsi="simsun" w:eastAsia="simsun" w:cs="simsun"/>
          <w:color w:val="000000"/>
          <w:sz w:val="24"/>
          <w:szCs w:val="24"/>
        </w:rPr>
        <w:t xml:space="preserve">　　为了不因为我个人能力的原因而影响公司的项目开发进度，经过深思熟虑之后我决定辞去目前在公司和项目组所担任的职务和工作。我知道这个过程会给您带来一定程度上的不便，对此我深表抱歉。</w:t>
      </w:r>
    </w:p>
    <w:p>
      <w:pPr>
        <w:jc w:val="left"/>
      </w:pPr>
      <w:r>
        <w:rPr>
          <w:rFonts w:ascii="simsun" w:hAnsi="simsun" w:eastAsia="simsun" w:cs="simsun"/>
          <w:color w:val="000000"/>
          <w:sz w:val="24"/>
          <w:szCs w:val="24"/>
        </w:rPr>
        <w:t xml:space="preserve">　　我已准备好在下周一从公司离职，并且在这段时间里完成工作交接，以减少因我的离职而给公司带来的不便。</w:t>
      </w:r>
    </w:p>
    <w:p>
      <w:pPr>
        <w:jc w:val="left"/>
      </w:pPr>
      <w:r>
        <w:rPr>
          <w:rFonts w:ascii="simsun" w:hAnsi="simsun" w:eastAsia="simsun" w:cs="simsun"/>
          <w:color w:val="000000"/>
          <w:sz w:val="24"/>
          <w:szCs w:val="24"/>
        </w:rPr>
        <w:t xml:space="preserve">　　为了尽量减少对现有工作造成的影响，我请求在公司的员工通讯录上保留我的电子信箱和手机号码1个月，在此期间，如果有同事对我以前的开发工作有任何疑问，我将及时做出答复。</w:t>
      </w:r>
    </w:p>
    <w:p>
      <w:pPr>
        <w:jc w:val="left"/>
      </w:pPr>
      <w:r>
        <w:rPr>
          <w:rFonts w:ascii="simsun" w:hAnsi="simsun" w:eastAsia="simsun" w:cs="simsun"/>
          <w:color w:val="000000"/>
          <w:sz w:val="24"/>
          <w:szCs w:val="24"/>
        </w:rPr>
        <w:t xml:space="preserve">　　非常感谢您在这段时间里对我的教导和照顾。在公司的这段经历于我而言非常珍贵。将来无论什么时候，我都会为自己曾经是公司的一员而感到荣幸。我确信在公司的这段工作经历将是我整个职业生涯发展中相当重要的一部分。</w:t>
      </w:r>
    </w:p>
    <w:p>
      <w:pPr>
        <w:jc w:val="left"/>
      </w:pPr>
      <w:r>
        <w:rPr>
          <w:rFonts w:ascii="simsun" w:hAnsi="simsun" w:eastAsia="simsun" w:cs="simsun"/>
          <w:color w:val="000000"/>
          <w:sz w:val="24"/>
          <w:szCs w:val="24"/>
        </w:rPr>
        <w:t xml:space="preserve">　　祝公司领导和所有同事身体健康、工作顺利!</w:t>
      </w:r>
    </w:p>
    <w:p>
      <w:pPr>
        <w:jc w:val="left"/>
      </w:pPr>
      <w:r>
        <w:rPr>
          <w:rFonts w:ascii="simsun" w:hAnsi="simsun" w:eastAsia="simsun" w:cs="simsun"/>
          <w:color w:val="000000"/>
          <w:sz w:val="24"/>
          <w:szCs w:val="24"/>
        </w:rPr>
        <w:t xml:space="preserve">　　辞职人：xx</w:t>
      </w:r>
    </w:p>
    <w:p>
      <w:pPr>
        <w:jc w:val="left"/>
      </w:pPr>
      <w:r>
        <w:rPr>
          <w:rFonts w:ascii="simsun" w:hAnsi="simsun" w:eastAsia="simsun" w:cs="simsun"/>
          <w:color w:val="000000"/>
          <w:sz w:val="24"/>
          <w:szCs w:val="24"/>
        </w:rPr>
        <w:t xml:space="preserve">　　20xx年x月x日</w:t>
      </w:r>
    </w:p>
    <w:p>
      <w:pPr>
        <w:jc w:val="left"/>
      </w:pPr>
      <w:r>
        <w:rPr>
          <w:rFonts w:ascii="simsun" w:hAnsi="simsun" w:eastAsia="simsun" w:cs="simsun"/>
          <w:color w:val="000000"/>
          <w:sz w:val="24"/>
          <w:szCs w:val="24"/>
        </w:rPr>
        <w:t xml:space="preserve"> </w:t>
      </w:r>
    </w:p>
    <w:sectPr>
      <w:pgSz w:w="12240" w:h="15840" w:code="1"/>
      <w:pgMar w:top="1440" w:right="1440" w:bottom="1440" w:left="1440"/>
    </w:sectPr>
  </w:body>
</w:document>
</file>

<file path=word/styles.xml><?xml version="1.0" encoding="utf-8"?>
<w:styles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media/document_image_rId2.png" Type="http://schemas.openxmlformats.org/officeDocument/2006/relationships/image" Id="rId2"/>
</Relationships>

</file>

<file path=docProps/app.xml><?xml version="1.0" encoding="utf-8"?>
<properties:Properties xmlns:properties="http://schemas.openxmlformats.org/officeDocument/2006/extended-properties" xmlns:vt="http://schemas.openxmlformats.org/officeDocument/2006/docPropsVTypes">
  <properties:Application>docx4j</properties:Application>
  <properties:AppVersion>3.2.2</properties:AppVersion>
</properties:Properties>
</file>

<file path=docProps/core.xml><?xml version="1.0" encoding="utf-8"?>
<cp:coreProperties xmlns:cp="http://schemas.openxmlformats.org/package/2006/metadata/core-properties" xmlns:dcterms="http://purl.org/dc/terms/" xmlns:dc="http://purl.org/dc/elements/1.1/">
  <dc:creator>iask</dc:creator>
  <cp:lastModifiedBy>iask</cp:lastModifiedBy>
</cp:coreProperties>
</file>