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3e4a7b39" w14:textId="3e4a7b39">
      <w:pPr>
        <w:jc w:val="center"/>
        <w15:collapsed w:val="false"/>
      </w:pPr>
      <w:r>
        <w:rPr>
          <w:rFonts w:ascii="Microsoft YaHei" w:hAnsi="Microsoft YaHei" w:eastAsia="Microsoft YaHei" w:cs="Microsoft YaHei"/>
          <w:b/>
          <w:color w:val="000000"/>
          <w:sz w:val="26"/>
          <w:szCs w:val="26"/>
        </w:rPr>
        <w:t>幼儿园运动会口号大全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一、健康宝宝运动了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宝宝动起来，母子一起来。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我运动我健康我快乐我成长。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我运动我健康我快乐我阳光。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全家总动员，小朋友我最棒。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让孩子们在运动中享受快乐!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亲子爱子教子，家和家兴家美。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大手拉小手，我们都来做运动。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努力拼搏，永夺第一。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我精彩，我运动。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我运动，我健康，我快乐。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超越极限，超越自我。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我运动 我健康 我是快乐小健将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运动运动，我就不会老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加油加油!你们最棒!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全家总动员,小朋友我最棒!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二、大班小班动起来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中一班：中一中一，齐心协力，创造奇迹。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中二班：东风吹，战鼓雷，中二中二，我怕谁。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中三班：中三中三，猛虎出山，齐心协力，勇夺桂冠。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中一中一，齐心协力，所向无敌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中三强，中三棒，中三是运动小健将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中班最强，幼儿园最棒，中班和幼儿园天天向上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中二中二，活力2班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中二中二，独一无二，努力努力，永争第一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中一中一，力争第一，中一中一，奋力出击!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中班中班，努力不断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中三中三，放飞梦想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大一，大一，友谊第一，随我心意，赛出水平。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大二，大二，敢做敢喝，一二三四!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大二第一，充满活力，快乐精灵，数我第一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大三大三，永摘桂冠!大三大三，雄霸一方，威震四方~!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大班大班 属我最强!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大班大班 胜利在望!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大班大班 扶摇直上!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大班大班 帅给你看!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大班大班 势不可挡!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大班大班，勇者无敌!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1.亲子爱子教子 家和家兴家美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2.宝宝动起来 母子一起来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3.亲子有方 运动有益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4.小一，小一，齐心协力，小一小一，创造奇迹!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5.中一，中一，勇者无敌，胜利胜利，始终如一!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6.大一，大一，友谊第一，随我心意，赛出水平。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17.大二，大二，敢做敢喝，一二三四!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8.人小志气大 比赛顶呱呱，你行我行 争取战胜他!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9.强强强强，我是最强，超越刘翔，不准投降。</w:t>
      </w:r>
    </w:p>
    <w:p>
      <w:pPr>
        <w:jc w:val="left"/>
      </w:pPr>
      <w:r>
        <w:rPr>
          <w:rFonts w:ascii="simsun" w:hAnsi="simsun" w:eastAsia="simsun" w:cs="simsun"/>
          <w:color w:val="000000"/>
          <w:sz w:val="24"/>
          <w:szCs w:val="24"/>
        </w:rPr>
        <w:t xml:space="preserve">　　10.扭扭屁股扭扭腰，马上就会长高高。动动手呀动动脚，身体就像棒棒糖。</w:t>
      </w:r>
    </w:p>
    <w:sectPr>
      <w:pgSz w:w="12240" w:h="15840" w:code="1"/>
      <w:pgMar w:top="1440" w:right="1440" w:bottom="1440" w:left="1440"/>
    </w:sectPr>
  </w:body>
</w:document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>
  <properties:Application>docx4j</properties:Application>
  <properties:AppVersion>3.2.2</properties:AppVersion>
</properties:Properties>
</file>

<file path=docProps/core.xml><?xml version="1.0" encoding="utf-8"?>
<cp:coreProperties xmlns:cp="http://schemas.openxmlformats.org/package/2006/metadata/core-properties" xmlns:dcterms="http://purl.org/dc/terms/" xmlns:dc="http://purl.org/dc/elements/1.1/">
  <dc:creator>iask</dc:creator>
  <cp:lastModifiedBy>iask</cp:lastModifiedBy>
</cp:coreProperties>
</file>